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 Ringstrasse 6, 8903 Birmensdorf</w:t>
          </w:r>
        </w:p>
        <w:p>
          <w:pPr>
            <w:spacing w:before="0" w:after="0"/>
          </w:pPr>
          <w:r>
            <w:t>276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